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60" w:rsidRPr="00DB4237" w:rsidRDefault="008B2CBB">
      <w:pPr>
        <w:jc w:val="center"/>
        <w:rPr>
          <w:rFonts w:ascii="Time new Roman" w:hAnsi="Time new Roman"/>
          <w:b/>
          <w:color w:val="000000"/>
          <w:sz w:val="29"/>
          <w:szCs w:val="29"/>
          <w:highlight w:val="white"/>
        </w:rPr>
      </w:pPr>
      <w:r w:rsidRPr="00DB4237">
        <w:rPr>
          <w:rFonts w:ascii="Time new Roman" w:hAnsi="Time new Roman"/>
          <w:b/>
          <w:color w:val="000000"/>
          <w:sz w:val="29"/>
          <w:szCs w:val="29"/>
          <w:highlight w:val="white"/>
        </w:rPr>
        <w:t>Gulshan Idrees</w:t>
      </w:r>
    </w:p>
    <w:p w:rsidR="005E3D60" w:rsidRPr="00DB4237" w:rsidRDefault="008B2CBB">
      <w:pPr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 xml:space="preserve">Lahore      </w:t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ab/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ab/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ab/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ab/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ab/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ab/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ab/>
        <w:t xml:space="preserve">                  Phone: (+92)-324 1481531</w:t>
      </w:r>
    </w:p>
    <w:p w:rsidR="005E3D60" w:rsidRPr="00DB4237" w:rsidRDefault="008B2CBB">
      <w:pPr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 xml:space="preserve">LinkedIn: www.linkedin.com/in/Gulshanidrees                             Email:gulshanidrees9@gmail.com                                                                                           </w:t>
      </w:r>
    </w:p>
    <w:p w:rsidR="005E3D60" w:rsidRPr="00DB4237" w:rsidRDefault="008B2CBB">
      <w:pPr>
        <w:pBdr>
          <w:bottom w:val="single" w:sz="18" w:space="1" w:color="000000"/>
        </w:pBdr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</w:rPr>
        <w:t>EDUCATION</w:t>
      </w:r>
    </w:p>
    <w:p w:rsidR="005E3D60" w:rsidRPr="00DB4237" w:rsidRDefault="008B2CBB">
      <w:pPr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</w:rPr>
        <w:t>University of Central Punjab, Lahore</w:t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</w:r>
    </w:p>
    <w:p w:rsidR="005E3D60" w:rsidRPr="00DB4237" w:rsidRDefault="008B2CBB">
      <w:pPr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</w:rPr>
        <w:t xml:space="preserve">Present                                                                 </w:t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</w:r>
      <w:r w:rsidRPr="00DB4237">
        <w:rPr>
          <w:rFonts w:ascii="Time new Roman" w:hAnsi="Time new Roman"/>
          <w:b/>
          <w:color w:val="000000"/>
          <w:sz w:val="22"/>
          <w:szCs w:val="22"/>
        </w:rPr>
        <w:tab/>
        <w:t xml:space="preserve">                                                                            </w:t>
      </w:r>
      <w:r w:rsidR="004F32F6">
        <w:rPr>
          <w:rFonts w:ascii="Time new Roman" w:hAnsi="Time new Roman"/>
          <w:b/>
          <w:color w:val="000000"/>
          <w:sz w:val="22"/>
          <w:szCs w:val="22"/>
        </w:rPr>
        <w:t xml:space="preserve">                     </w:t>
      </w:r>
      <w:r w:rsidRPr="00DB4237">
        <w:rPr>
          <w:rFonts w:ascii="Time new Roman" w:hAnsi="Time new Roman"/>
          <w:color w:val="000000"/>
          <w:sz w:val="22"/>
          <w:szCs w:val="22"/>
        </w:rPr>
        <w:t xml:space="preserve">Oct 2021 - </w:t>
      </w:r>
    </w:p>
    <w:p w:rsidR="005E3D60" w:rsidRPr="00DB4237" w:rsidRDefault="008B2CBB">
      <w:pPr>
        <w:numPr>
          <w:ilvl w:val="0"/>
          <w:numId w:val="1"/>
        </w:numPr>
        <w:ind w:hanging="72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color w:val="000000"/>
          <w:sz w:val="22"/>
          <w:szCs w:val="22"/>
        </w:rPr>
        <w:t xml:space="preserve">Bachelor of Software Engineering, </w:t>
      </w:r>
      <w:r w:rsidRPr="00DB4237">
        <w:rPr>
          <w:rFonts w:ascii="Time new Roman" w:hAnsi="Time new Roman"/>
          <w:color w:val="000000"/>
          <w:sz w:val="22"/>
          <w:szCs w:val="22"/>
        </w:rPr>
        <w:br/>
      </w:r>
      <w:r w:rsidRPr="00DB4237">
        <w:rPr>
          <w:rFonts w:ascii="Time new Roman" w:hAnsi="Time new Roman"/>
          <w:b/>
          <w:color w:val="000000"/>
          <w:sz w:val="22"/>
          <w:szCs w:val="22"/>
        </w:rPr>
        <w:t>Major:</w:t>
      </w:r>
      <w:r w:rsidRPr="00DB4237">
        <w:rPr>
          <w:rFonts w:ascii="Time new Roman" w:hAnsi="Time new Roman"/>
          <w:color w:val="000000"/>
          <w:sz w:val="22"/>
          <w:szCs w:val="22"/>
        </w:rPr>
        <w:t xml:space="preserve"> Mobile Applications Development </w:t>
      </w:r>
      <w:r w:rsidRPr="00DB4237">
        <w:rPr>
          <w:rFonts w:ascii="Time new Roman" w:hAnsi="Time new Roman"/>
          <w:b/>
          <w:color w:val="000000"/>
          <w:sz w:val="22"/>
          <w:szCs w:val="22"/>
        </w:rPr>
        <w:t>Minor:</w:t>
      </w:r>
      <w:r w:rsidRPr="00DB4237">
        <w:rPr>
          <w:rFonts w:ascii="Time new Roman" w:hAnsi="Time new Roman"/>
          <w:color w:val="000000"/>
          <w:sz w:val="22"/>
          <w:szCs w:val="22"/>
        </w:rPr>
        <w:t xml:space="preserve"> </w:t>
      </w:r>
      <w:r w:rsidRPr="00DB4237">
        <w:rPr>
          <w:rFonts w:ascii="Time new Roman" w:eastAsia="Noto Sans" w:hAnsi="Time new Roman" w:cs="Noto Sans"/>
          <w:color w:val="000000"/>
          <w:sz w:val="22"/>
          <w:szCs w:val="22"/>
        </w:rPr>
        <w:t xml:space="preserve"> Website Development</w:t>
      </w:r>
    </w:p>
    <w:p w:rsidR="005E3D60" w:rsidRPr="00DB4237" w:rsidRDefault="008B2CBB">
      <w:pPr>
        <w:ind w:left="36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color w:val="000000"/>
          <w:sz w:val="22"/>
          <w:szCs w:val="22"/>
        </w:rPr>
        <w:t xml:space="preserve">      </w:t>
      </w:r>
    </w:p>
    <w:p w:rsidR="005E3D60" w:rsidRPr="00DB4237" w:rsidRDefault="008B2CBB">
      <w:pPr>
        <w:spacing w:before="8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  <w:highlight w:val="white"/>
        </w:rPr>
        <w:t xml:space="preserve">Punjab College Shaikhpura                                                                </w:t>
      </w:r>
      <w:r w:rsidR="004F32F6">
        <w:rPr>
          <w:rFonts w:ascii="Time new Roman" w:hAnsi="Time new Roman"/>
          <w:color w:val="000000"/>
          <w:sz w:val="22"/>
          <w:szCs w:val="22"/>
        </w:rPr>
        <w:t xml:space="preserve">Mar 2019 – </w:t>
      </w:r>
      <w:r w:rsidRPr="00DB4237">
        <w:rPr>
          <w:rFonts w:ascii="Time new Roman" w:hAnsi="Time new Roman"/>
          <w:color w:val="000000"/>
          <w:sz w:val="22"/>
          <w:szCs w:val="22"/>
        </w:rPr>
        <w:t>2021</w:t>
      </w:r>
    </w:p>
    <w:p w:rsidR="005E3D60" w:rsidRPr="00DB4237" w:rsidRDefault="008B2CBB">
      <w:pPr>
        <w:numPr>
          <w:ilvl w:val="0"/>
          <w:numId w:val="2"/>
        </w:numPr>
        <w:ind w:left="36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color w:val="000000"/>
          <w:sz w:val="22"/>
          <w:szCs w:val="22"/>
        </w:rPr>
        <w:t>Interm</w:t>
      </w:r>
      <w:r w:rsidRPr="00DB4237">
        <w:rPr>
          <w:rFonts w:ascii="Time new Roman" w:hAnsi="Time new Roman"/>
          <w:color w:val="000000"/>
          <w:sz w:val="22"/>
          <w:szCs w:val="22"/>
          <w:highlight w:val="white"/>
        </w:rPr>
        <w:t>ediate in Sciences</w:t>
      </w:r>
      <w:r w:rsidRPr="00DB4237">
        <w:rPr>
          <w:rFonts w:ascii="Time new Roman" w:hAnsi="Time new Roman"/>
          <w:color w:val="000000"/>
          <w:sz w:val="22"/>
          <w:szCs w:val="22"/>
        </w:rPr>
        <w:t xml:space="preserve"> FSc Pre Engineering </w:t>
      </w:r>
    </w:p>
    <w:p w:rsidR="005E3D60" w:rsidRPr="00DB4237" w:rsidRDefault="005E3D60">
      <w:pPr>
        <w:pBdr>
          <w:bottom w:val="single" w:sz="18" w:space="1" w:color="000000"/>
        </w:pBdr>
        <w:spacing w:before="80" w:after="80"/>
        <w:rPr>
          <w:rFonts w:ascii="Time new Roman" w:hAnsi="Time new Roman"/>
          <w:color w:val="000000"/>
          <w:sz w:val="20"/>
          <w:szCs w:val="20"/>
        </w:rPr>
      </w:pPr>
    </w:p>
    <w:p w:rsidR="005E3D60" w:rsidRPr="00DB4237" w:rsidRDefault="008B2CBB">
      <w:pPr>
        <w:pBdr>
          <w:bottom w:val="single" w:sz="18" w:space="1" w:color="000000"/>
        </w:pBdr>
        <w:spacing w:before="80" w:after="8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</w:rPr>
        <w:t xml:space="preserve">WORK EXPERIENCE </w:t>
      </w:r>
    </w:p>
    <w:p w:rsidR="00A356A0" w:rsidRDefault="008B2CBB" w:rsidP="00A356A0">
      <w:pPr>
        <w:suppressAutoHyphens w:val="0"/>
        <w:spacing w:before="100" w:beforeAutospacing="1" w:after="100" w:afterAutospacing="1"/>
        <w:rPr>
          <w:rFonts w:ascii="Time new Roman" w:hAnsi="Time new Roman"/>
          <w:color w:val="000000"/>
          <w:sz w:val="22"/>
          <w:szCs w:val="22"/>
        </w:rPr>
      </w:pPr>
      <w:r w:rsidRPr="00DB4237">
        <w:rPr>
          <w:rFonts w:ascii="Time new Roman" w:hAnsi="Time new Roman"/>
          <w:color w:val="000000"/>
          <w:sz w:val="22"/>
          <w:szCs w:val="22"/>
        </w:rPr>
        <w:t xml:space="preserve">                                                                                   </w:t>
      </w:r>
      <w:r w:rsidR="00A356A0">
        <w:rPr>
          <w:rFonts w:ascii="Time new Roman" w:hAnsi="Time new Roman"/>
          <w:color w:val="000000"/>
          <w:sz w:val="22"/>
          <w:szCs w:val="22"/>
        </w:rPr>
        <w:t xml:space="preserve">                         </w:t>
      </w:r>
    </w:p>
    <w:p w:rsidR="00DB4237" w:rsidRPr="00A356A0" w:rsidRDefault="00DB4237" w:rsidP="00A356A0">
      <w:pPr>
        <w:suppressAutoHyphens w:val="0"/>
        <w:spacing w:before="100" w:beforeAutospacing="1" w:after="100" w:afterAutospacing="1"/>
        <w:rPr>
          <w:rFonts w:ascii="Time new Roman" w:hAnsi="Time new Roman"/>
          <w:color w:val="000000"/>
          <w:sz w:val="22"/>
          <w:szCs w:val="22"/>
        </w:rPr>
      </w:pPr>
      <w:r w:rsidRPr="00DB4237">
        <w:rPr>
          <w:b/>
          <w:bCs/>
        </w:rPr>
        <w:t>Baba Poultry Engineering | Social Media Marketing Manager &amp; Graphic Designer</w:t>
      </w:r>
      <w:r w:rsidR="00D8416F">
        <w:t xml:space="preserve">                      </w:t>
      </w:r>
      <w:r w:rsidR="00D8416F">
        <w:rPr>
          <w:i/>
          <w:iCs/>
        </w:rPr>
        <w:t>2023</w:t>
      </w:r>
      <w:r>
        <w:rPr>
          <w:i/>
          <w:iCs/>
        </w:rPr>
        <w:t xml:space="preserve"> -</w:t>
      </w:r>
    </w:p>
    <w:p w:rsidR="00DB4237" w:rsidRPr="00DB4237" w:rsidRDefault="00DB4237" w:rsidP="00DB4237">
      <w:pPr>
        <w:numPr>
          <w:ilvl w:val="0"/>
          <w:numId w:val="5"/>
        </w:numPr>
        <w:suppressAutoHyphens w:val="0"/>
        <w:spacing w:before="100" w:beforeAutospacing="1" w:after="100" w:afterAutospacing="1"/>
      </w:pPr>
      <w:r w:rsidRPr="00DB4237">
        <w:t>Managed social media presence and created engaging visual content to elevate brand visibility and drive engagement.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Connected Pakistan | Ambassador</w:t>
      </w:r>
      <w:r w:rsidR="00D8416F">
        <w:t xml:space="preserve">           </w:t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  <w:t xml:space="preserve">       </w:t>
      </w:r>
      <w:r>
        <w:rPr>
          <w:i/>
          <w:iCs/>
        </w:rPr>
        <w:t>2022 -</w:t>
      </w:r>
    </w:p>
    <w:p w:rsidR="00DB4237" w:rsidRPr="00DB4237" w:rsidRDefault="00DB4237" w:rsidP="00DB4237">
      <w:pPr>
        <w:numPr>
          <w:ilvl w:val="0"/>
          <w:numId w:val="6"/>
        </w:numPr>
        <w:suppressAutoHyphens w:val="0"/>
        <w:spacing w:before="100" w:beforeAutospacing="1" w:after="100" w:afterAutospacing="1"/>
      </w:pPr>
      <w:r w:rsidRPr="00DB4237">
        <w:t>Registered students, led social media marketing efforts, and managed event teams, including hospitality, management, and operations.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Task Force Club | Database Manager</w:t>
      </w:r>
      <w:r w:rsidR="00D8416F">
        <w:t xml:space="preserve"> </w:t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  <w:t xml:space="preserve">      </w:t>
      </w:r>
      <w:r w:rsidRPr="00DB4237">
        <w:rPr>
          <w:i/>
          <w:iCs/>
        </w:rPr>
        <w:t xml:space="preserve">2022 - </w:t>
      </w:r>
    </w:p>
    <w:p w:rsidR="00DB4237" w:rsidRPr="00DB4237" w:rsidRDefault="00DB4237" w:rsidP="00DB4237">
      <w:pPr>
        <w:numPr>
          <w:ilvl w:val="0"/>
          <w:numId w:val="7"/>
        </w:numPr>
        <w:suppressAutoHyphens w:val="0"/>
        <w:spacing w:before="100" w:beforeAutospacing="1" w:after="100" w:afterAutospacing="1"/>
      </w:pPr>
      <w:r w:rsidRPr="00DB4237">
        <w:t>Managed and maintained database systems, ensuring data accuracy and efficiency.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Freelance Force Society, UCP | External Affairs Manager</w:t>
      </w:r>
      <w:r w:rsidR="00D8416F">
        <w:t xml:space="preserve"> </w:t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  <w:t xml:space="preserve">      </w:t>
      </w:r>
      <w:r w:rsidRPr="00DB4237">
        <w:rPr>
          <w:i/>
          <w:iCs/>
        </w:rPr>
        <w:t xml:space="preserve">2022 - </w:t>
      </w:r>
    </w:p>
    <w:p w:rsidR="00DB4237" w:rsidRPr="00DB4237" w:rsidRDefault="00DB4237" w:rsidP="00DB4237">
      <w:pPr>
        <w:numPr>
          <w:ilvl w:val="0"/>
          <w:numId w:val="8"/>
        </w:numPr>
        <w:suppressAutoHyphens w:val="0"/>
        <w:spacing w:before="100" w:beforeAutospacing="1" w:after="100" w:afterAutospacing="1"/>
      </w:pPr>
      <w:r w:rsidRPr="00DB4237">
        <w:t>Collaborated with other societies, managed partnerships, and mitigated potential risks.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Lahore Young Leaders Club | Marketing Manager</w:t>
      </w:r>
      <w:r w:rsidR="00D8416F">
        <w:t xml:space="preserve">     </w:t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  <w:t xml:space="preserve">     </w:t>
      </w:r>
      <w:r w:rsidR="00D8416F">
        <w:rPr>
          <w:i/>
          <w:iCs/>
        </w:rPr>
        <w:t>2021</w:t>
      </w:r>
      <w:r w:rsidRPr="00DB4237">
        <w:rPr>
          <w:i/>
          <w:iCs/>
        </w:rPr>
        <w:t xml:space="preserve">- </w:t>
      </w:r>
    </w:p>
    <w:p w:rsidR="00DB4237" w:rsidRPr="00DB4237" w:rsidRDefault="00DB4237" w:rsidP="00DB4237">
      <w:pPr>
        <w:numPr>
          <w:ilvl w:val="0"/>
          <w:numId w:val="9"/>
        </w:numPr>
        <w:suppressAutoHyphens w:val="0"/>
        <w:spacing w:before="100" w:beforeAutospacing="1" w:after="100" w:afterAutospacing="1"/>
      </w:pPr>
      <w:r w:rsidRPr="00DB4237">
        <w:t>Led marketing efforts for various projects, including flood donations, clothing collections, and cancer awareness campaigns.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Mobile Application Development</w:t>
      </w:r>
      <w:r w:rsidR="00D8416F">
        <w:t xml:space="preserve"> </w:t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r w:rsidR="00D8416F">
        <w:tab/>
      </w:r>
      <w:bookmarkStart w:id="0" w:name="_GoBack"/>
      <w:bookmarkEnd w:id="0"/>
      <w:r>
        <w:rPr>
          <w:i/>
          <w:iCs/>
        </w:rPr>
        <w:t xml:space="preserve">Sept 2023 - </w:t>
      </w:r>
    </w:p>
    <w:p w:rsidR="00DB4237" w:rsidRPr="00DB4237" w:rsidRDefault="00DB4237" w:rsidP="00DB4237">
      <w:pPr>
        <w:numPr>
          <w:ilvl w:val="0"/>
          <w:numId w:val="10"/>
        </w:numPr>
        <w:suppressAutoHyphens w:val="0"/>
        <w:spacing w:before="100" w:beforeAutospacing="1" w:after="100" w:afterAutospacing="1"/>
      </w:pPr>
      <w:r w:rsidRPr="00DB4237">
        <w:lastRenderedPageBreak/>
        <w:t>Collaborated with a cross-functional team to develop and enhance mobile applications by testing all applications after complete development.</w:t>
      </w:r>
    </w:p>
    <w:p w:rsidR="005E3D60" w:rsidRPr="00DB4237" w:rsidRDefault="00DB4237" w:rsidP="00DB4237">
      <w:pPr>
        <w:numPr>
          <w:ilvl w:val="0"/>
          <w:numId w:val="10"/>
        </w:numPr>
        <w:suppressAutoHyphens w:val="0"/>
        <w:spacing w:before="100" w:beforeAutospacing="1" w:after="100" w:afterAutospacing="1"/>
      </w:pPr>
      <w:r w:rsidRPr="00DB4237">
        <w:t>Participated in daily stand-up meetings, contributing to feature development and bug fixes.</w:t>
      </w:r>
    </w:p>
    <w:p w:rsidR="005E3D60" w:rsidRPr="00DB4237" w:rsidRDefault="008B2CBB">
      <w:pPr>
        <w:pBdr>
          <w:bottom w:val="single" w:sz="18" w:space="1" w:color="000000"/>
        </w:pBdr>
        <w:spacing w:before="8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</w:rPr>
        <w:t>PROJECTS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Gloria Jean’s Cafe (Digital Marketing)</w:t>
      </w:r>
    </w:p>
    <w:p w:rsidR="00DB4237" w:rsidRPr="00DB4237" w:rsidRDefault="00DB4237" w:rsidP="00DB4237">
      <w:pPr>
        <w:numPr>
          <w:ilvl w:val="0"/>
          <w:numId w:val="11"/>
        </w:numPr>
        <w:suppressAutoHyphens w:val="0"/>
        <w:spacing w:before="100" w:beforeAutospacing="1" w:after="100" w:afterAutospacing="1"/>
      </w:pPr>
      <w:r w:rsidRPr="00DB4237">
        <w:t>Managed digital marketing strategies and campaigns.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Real Estate (Social Media Marketing)</w:t>
      </w:r>
    </w:p>
    <w:p w:rsidR="00DB4237" w:rsidRPr="00DB4237" w:rsidRDefault="00DB4237" w:rsidP="00DB4237">
      <w:pPr>
        <w:numPr>
          <w:ilvl w:val="0"/>
          <w:numId w:val="12"/>
        </w:numPr>
        <w:suppressAutoHyphens w:val="0"/>
        <w:spacing w:before="100" w:beforeAutospacing="1" w:after="100" w:afterAutospacing="1"/>
      </w:pPr>
      <w:r w:rsidRPr="00DB4237">
        <w:t>Implemented and managed social media marketing strategies.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Store Website</w:t>
      </w:r>
    </w:p>
    <w:p w:rsidR="00DB4237" w:rsidRPr="00DB4237" w:rsidRDefault="00DB4237" w:rsidP="00DB4237">
      <w:pPr>
        <w:numPr>
          <w:ilvl w:val="0"/>
          <w:numId w:val="13"/>
        </w:numPr>
        <w:suppressAutoHyphens w:val="0"/>
        <w:spacing w:before="100" w:beforeAutospacing="1" w:after="100" w:afterAutospacing="1"/>
      </w:pPr>
      <w:r w:rsidRPr="00DB4237">
        <w:t>Tested and debugged the entire website in coordination with the team.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Whatsapp Frontend (Flutter)</w:t>
      </w:r>
    </w:p>
    <w:p w:rsidR="00DB4237" w:rsidRPr="00DB4237" w:rsidRDefault="00DB4237" w:rsidP="00DB4237">
      <w:pPr>
        <w:numPr>
          <w:ilvl w:val="0"/>
          <w:numId w:val="14"/>
        </w:numPr>
        <w:suppressAutoHyphens w:val="0"/>
        <w:spacing w:before="100" w:beforeAutospacing="1" w:after="100" w:afterAutospacing="1"/>
      </w:pPr>
      <w:r w:rsidRPr="00DB4237">
        <w:t>Developed frontend using Flutter.</w:t>
      </w:r>
    </w:p>
    <w:p w:rsidR="00DB4237" w:rsidRPr="00DB4237" w:rsidRDefault="00DB4237" w:rsidP="00DB4237">
      <w:pPr>
        <w:suppressAutoHyphens w:val="0"/>
        <w:spacing w:before="100" w:beforeAutospacing="1" w:after="100" w:afterAutospacing="1"/>
      </w:pPr>
      <w:r w:rsidRPr="00DB4237">
        <w:rPr>
          <w:b/>
          <w:bCs/>
        </w:rPr>
        <w:t>Food App (Flutter)</w:t>
      </w:r>
    </w:p>
    <w:p w:rsidR="00DB4237" w:rsidRPr="00DB4237" w:rsidRDefault="00DB4237" w:rsidP="00DB4237">
      <w:pPr>
        <w:numPr>
          <w:ilvl w:val="0"/>
          <w:numId w:val="15"/>
        </w:numPr>
        <w:suppressAutoHyphens w:val="0"/>
        <w:spacing w:before="100" w:beforeAutospacing="1" w:after="100" w:afterAutospacing="1"/>
      </w:pPr>
      <w:r w:rsidRPr="00DB4237">
        <w:t>Implemented user authentication, product listings, and shopping cart functionality.</w:t>
      </w:r>
    </w:p>
    <w:p w:rsidR="005E3D60" w:rsidRPr="00DB4237" w:rsidRDefault="00DB4237" w:rsidP="00DB4237">
      <w:pPr>
        <w:numPr>
          <w:ilvl w:val="0"/>
          <w:numId w:val="15"/>
        </w:numPr>
        <w:suppressAutoHyphens w:val="0"/>
        <w:spacing w:before="100" w:beforeAutospacing="1" w:after="100" w:afterAutospacing="1"/>
      </w:pPr>
      <w:r w:rsidRPr="00DB4237">
        <w:t>Tested the entire application after development.</w:t>
      </w:r>
    </w:p>
    <w:p w:rsidR="005E3D60" w:rsidRPr="00DB4237" w:rsidRDefault="008B2CBB">
      <w:pPr>
        <w:pBdr>
          <w:bottom w:val="single" w:sz="18" w:space="1" w:color="000000"/>
        </w:pBdr>
        <w:spacing w:before="8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</w:rPr>
        <w:t xml:space="preserve">LEADERSHIP ACTIVITIES                                                             </w:t>
      </w:r>
      <w:r w:rsidRPr="00DB4237">
        <w:rPr>
          <w:rFonts w:ascii="Time new Roman" w:hAnsi="Time new Roman"/>
          <w:color w:val="000000"/>
          <w:sz w:val="22"/>
          <w:szCs w:val="22"/>
        </w:rPr>
        <w:t xml:space="preserve">                                      </w:t>
      </w:r>
    </w:p>
    <w:p w:rsidR="00DB4237" w:rsidRDefault="00DB4237" w:rsidP="00DB4237">
      <w:pPr>
        <w:suppressAutoHyphens w:val="0"/>
        <w:rPr>
          <w:rFonts w:hAnsi="Symbol"/>
        </w:rPr>
      </w:pPr>
    </w:p>
    <w:p w:rsidR="00DB4237" w:rsidRPr="00DB4237" w:rsidRDefault="00DB4237" w:rsidP="00DB4237">
      <w:pPr>
        <w:suppressAutoHyphens w:val="0"/>
      </w:pPr>
      <w:r w:rsidRPr="00DB4237">
        <w:rPr>
          <w:rFonts w:hAnsi="Symbol"/>
        </w:rPr>
        <w:t></w:t>
      </w:r>
      <w:r>
        <w:t xml:space="preserve"> </w:t>
      </w:r>
      <w:r w:rsidRPr="00DB4237">
        <w:t xml:space="preserve">Lead </w:t>
      </w:r>
      <w:r w:rsidRPr="00DB4237">
        <w:rPr>
          <w:b/>
          <w:bCs/>
        </w:rPr>
        <w:t>Rizq Desterkhwan</w:t>
      </w:r>
      <w:r w:rsidRPr="00DB4237">
        <w:t xml:space="preserve"> during all Ramzan periods.</w:t>
      </w:r>
    </w:p>
    <w:p w:rsidR="00DB4237" w:rsidRPr="00DB4237" w:rsidRDefault="00DB4237" w:rsidP="00DB4237">
      <w:pPr>
        <w:suppressAutoHyphens w:val="0"/>
      </w:pPr>
      <w:r w:rsidRPr="00DB4237">
        <w:rPr>
          <w:rFonts w:hAnsi="Symbol"/>
        </w:rPr>
        <w:t></w:t>
      </w:r>
      <w:r>
        <w:t xml:space="preserve"> </w:t>
      </w:r>
      <w:r w:rsidRPr="00DB4237">
        <w:t xml:space="preserve">Ambassador Head at </w:t>
      </w:r>
      <w:r w:rsidRPr="00DB4237">
        <w:rPr>
          <w:b/>
          <w:bCs/>
        </w:rPr>
        <w:t>Taakra'24</w:t>
      </w:r>
      <w:r w:rsidRPr="00DB4237">
        <w:t>.</w:t>
      </w:r>
    </w:p>
    <w:p w:rsidR="00DB4237" w:rsidRDefault="00DB4237" w:rsidP="00DB4237">
      <w:pPr>
        <w:pBdr>
          <w:bottom w:val="single" w:sz="18" w:space="1" w:color="000000"/>
        </w:pBdr>
        <w:spacing w:before="80"/>
      </w:pPr>
      <w:r w:rsidRPr="00DB4237">
        <w:rPr>
          <w:rFonts w:hAnsi="Symbol"/>
        </w:rPr>
        <w:t></w:t>
      </w:r>
      <w:r>
        <w:t xml:space="preserve"> </w:t>
      </w:r>
      <w:r w:rsidRPr="00DB4237">
        <w:t xml:space="preserve">Vice President at </w:t>
      </w:r>
      <w:r w:rsidRPr="00DB4237">
        <w:rPr>
          <w:b/>
          <w:bCs/>
        </w:rPr>
        <w:t>Ride with Pride</w:t>
      </w:r>
      <w:r w:rsidRPr="00DB4237">
        <w:t>, managing and empowering females.</w:t>
      </w:r>
    </w:p>
    <w:p w:rsidR="00DB4237" w:rsidRDefault="00DB4237" w:rsidP="00DB4237">
      <w:pPr>
        <w:pBdr>
          <w:bottom w:val="single" w:sz="18" w:space="1" w:color="000000"/>
        </w:pBdr>
        <w:spacing w:before="80"/>
      </w:pPr>
    </w:p>
    <w:p w:rsidR="005E3D60" w:rsidRPr="00DB4237" w:rsidRDefault="008B2CBB" w:rsidP="00DB4237">
      <w:pPr>
        <w:pBdr>
          <w:bottom w:val="single" w:sz="18" w:space="1" w:color="000000"/>
        </w:pBdr>
        <w:spacing w:before="80"/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b/>
          <w:color w:val="000000"/>
          <w:sz w:val="22"/>
          <w:szCs w:val="22"/>
        </w:rPr>
        <w:t>SKILLS AND INTERESTS</w:t>
      </w:r>
    </w:p>
    <w:p w:rsidR="005E3D60" w:rsidRPr="00DB4237" w:rsidRDefault="005E3D60">
      <w:pPr>
        <w:rPr>
          <w:rFonts w:ascii="Time new Roman" w:hAnsi="Time new Roman"/>
          <w:b/>
          <w:color w:val="000000"/>
          <w:sz w:val="22"/>
          <w:szCs w:val="22"/>
        </w:rPr>
      </w:pPr>
    </w:p>
    <w:p w:rsidR="00AA6D50" w:rsidRPr="00AA6D50" w:rsidRDefault="00AA6D50" w:rsidP="00AA6D50">
      <w:pPr>
        <w:suppressAutoHyphens w:val="0"/>
        <w:spacing w:before="100" w:beforeAutospacing="1" w:after="100" w:afterAutospacing="1"/>
      </w:pPr>
      <w:r w:rsidRPr="00AA6D50">
        <w:rPr>
          <w:b/>
          <w:bCs/>
        </w:rPr>
        <w:t>Technical Skills:</w:t>
      </w:r>
    </w:p>
    <w:p w:rsidR="00AA6D50" w:rsidRPr="00AA6D50" w:rsidRDefault="00AA6D50" w:rsidP="00AA6D50">
      <w:pPr>
        <w:numPr>
          <w:ilvl w:val="0"/>
          <w:numId w:val="16"/>
        </w:numPr>
        <w:suppressAutoHyphens w:val="0"/>
        <w:spacing w:before="100" w:beforeAutospacing="1" w:after="100" w:afterAutospacing="1"/>
      </w:pPr>
      <w:r w:rsidRPr="00AA6D50">
        <w:t>Programming: C, C++, Java, Flutter, XML</w:t>
      </w:r>
      <w:r>
        <w:t xml:space="preserve"> DART,SQL</w:t>
      </w:r>
    </w:p>
    <w:p w:rsidR="00AA6D50" w:rsidRPr="00AA6D50" w:rsidRDefault="00AA6D50" w:rsidP="00AA6D50">
      <w:pPr>
        <w:numPr>
          <w:ilvl w:val="0"/>
          <w:numId w:val="16"/>
        </w:numPr>
        <w:suppressAutoHyphens w:val="0"/>
        <w:spacing w:before="100" w:beforeAutospacing="1" w:after="100" w:afterAutospacing="1"/>
      </w:pPr>
      <w:r w:rsidRPr="00AA6D50">
        <w:t xml:space="preserve">Tools: </w:t>
      </w:r>
      <w:r>
        <w:t>Prototyping, UML Modeling, Documentation, Requirement Gathering, Testing (all SDLC phases)</w:t>
      </w:r>
    </w:p>
    <w:p w:rsidR="00AA6D50" w:rsidRPr="00AA6D50" w:rsidRDefault="00AA6D50" w:rsidP="00AA6D50">
      <w:pPr>
        <w:numPr>
          <w:ilvl w:val="0"/>
          <w:numId w:val="17"/>
        </w:numPr>
        <w:suppressAutoHyphens w:val="0"/>
        <w:spacing w:before="100" w:beforeAutospacing="1" w:after="100" w:afterAutospacing="1"/>
      </w:pPr>
      <w:r w:rsidRPr="00AA6D50">
        <w:t>English - Fluent</w:t>
      </w:r>
    </w:p>
    <w:p w:rsidR="00AA6D50" w:rsidRPr="00AA6D50" w:rsidRDefault="00AA6D50" w:rsidP="00AA6D50">
      <w:pPr>
        <w:numPr>
          <w:ilvl w:val="0"/>
          <w:numId w:val="17"/>
        </w:numPr>
        <w:suppressAutoHyphens w:val="0"/>
        <w:spacing w:before="100" w:beforeAutospacing="1" w:after="100" w:afterAutospacing="1"/>
      </w:pPr>
      <w:r w:rsidRPr="00AA6D50">
        <w:t>Urdu - Native</w:t>
      </w:r>
    </w:p>
    <w:p w:rsidR="00AA6D50" w:rsidRPr="00AA6D50" w:rsidRDefault="00AA6D50" w:rsidP="00AA6D50">
      <w:pPr>
        <w:numPr>
          <w:ilvl w:val="0"/>
          <w:numId w:val="17"/>
        </w:numPr>
        <w:suppressAutoHyphens w:val="0"/>
        <w:spacing w:before="100" w:beforeAutospacing="1" w:after="100" w:afterAutospacing="1"/>
      </w:pPr>
      <w:r w:rsidRPr="00AA6D50">
        <w:t>Punjabi - Native</w:t>
      </w:r>
    </w:p>
    <w:p w:rsidR="00AA6D50" w:rsidRPr="00AA6D50" w:rsidRDefault="00AA6D50" w:rsidP="00AA6D50">
      <w:pPr>
        <w:suppressAutoHyphens w:val="0"/>
        <w:spacing w:before="100" w:beforeAutospacing="1" w:after="100" w:afterAutospacing="1"/>
      </w:pPr>
      <w:r w:rsidRPr="00AA6D50">
        <w:rPr>
          <w:b/>
          <w:bCs/>
        </w:rPr>
        <w:t>Interpersonal Skills:</w:t>
      </w:r>
    </w:p>
    <w:p w:rsidR="00AA6D50" w:rsidRP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 w:rsidRPr="00AA6D50">
        <w:lastRenderedPageBreak/>
        <w:t>Proficient in Microsoft Applications (Word, Excel, PowerPoint)</w:t>
      </w:r>
    </w:p>
    <w:p w:rsidR="00AA6D50" w:rsidRP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 w:rsidRPr="00AA6D50">
        <w:t>Problem Solving</w:t>
      </w:r>
    </w:p>
    <w:p w:rsidR="00AA6D50" w:rsidRP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 w:rsidRPr="00AA6D50">
        <w:t>Team Management</w:t>
      </w:r>
    </w:p>
    <w:p w:rsidR="00AA6D50" w:rsidRP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 w:rsidRPr="00AA6D50">
        <w:t>Leadership</w:t>
      </w:r>
    </w:p>
    <w:p w:rsid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 w:rsidRPr="00AA6D50">
        <w:t>Event Management</w:t>
      </w:r>
    </w:p>
    <w:p w:rsid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>
        <w:t>Database Management</w:t>
      </w:r>
    </w:p>
    <w:p w:rsid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>
        <w:t>Graphic Designing</w:t>
      </w:r>
    </w:p>
    <w:p w:rsidR="00AA6D50" w:rsidRPr="00AA6D50" w:rsidRDefault="00AA6D50" w:rsidP="00AA6D50">
      <w:pPr>
        <w:numPr>
          <w:ilvl w:val="0"/>
          <w:numId w:val="18"/>
        </w:numPr>
        <w:suppressAutoHyphens w:val="0"/>
        <w:spacing w:before="100" w:beforeAutospacing="1" w:after="100" w:afterAutospacing="1"/>
      </w:pPr>
      <w:r>
        <w:t>Public affairs</w:t>
      </w:r>
    </w:p>
    <w:p w:rsidR="00AA6D50" w:rsidRPr="00AA6D50" w:rsidRDefault="00AA6D50" w:rsidP="00AA6D50">
      <w:pPr>
        <w:suppressAutoHyphens w:val="0"/>
        <w:spacing w:before="100" w:beforeAutospacing="1" w:after="100" w:afterAutospacing="1"/>
      </w:pPr>
      <w:r w:rsidRPr="00AA6D50">
        <w:rPr>
          <w:b/>
          <w:bCs/>
        </w:rPr>
        <w:t>Interests:</w:t>
      </w:r>
    </w:p>
    <w:p w:rsidR="00AA6D50" w:rsidRPr="00AA6D50" w:rsidRDefault="00AA6D50" w:rsidP="00AA6D50">
      <w:pPr>
        <w:numPr>
          <w:ilvl w:val="0"/>
          <w:numId w:val="19"/>
        </w:numPr>
        <w:suppressAutoHyphens w:val="0"/>
        <w:spacing w:before="100" w:beforeAutospacing="1" w:after="100" w:afterAutospacing="1"/>
      </w:pPr>
      <w:r w:rsidRPr="00AA6D50">
        <w:t>Social Media Marketing</w:t>
      </w:r>
    </w:p>
    <w:p w:rsidR="00AA6D50" w:rsidRPr="00AA6D50" w:rsidRDefault="00AA6D50" w:rsidP="00AA6D50">
      <w:pPr>
        <w:numPr>
          <w:ilvl w:val="0"/>
          <w:numId w:val="19"/>
        </w:numPr>
        <w:suppressAutoHyphens w:val="0"/>
        <w:spacing w:before="100" w:beforeAutospacing="1" w:after="100" w:afterAutospacing="1"/>
      </w:pPr>
      <w:r w:rsidRPr="00AA6D50">
        <w:t>Mobile and Web Application Development</w:t>
      </w:r>
    </w:p>
    <w:p w:rsidR="00AA6D50" w:rsidRPr="00AA6D50" w:rsidRDefault="00AA6D50" w:rsidP="00AA6D50">
      <w:pPr>
        <w:numPr>
          <w:ilvl w:val="0"/>
          <w:numId w:val="19"/>
        </w:numPr>
        <w:suppressAutoHyphens w:val="0"/>
        <w:spacing w:before="100" w:beforeAutospacing="1" w:after="100" w:afterAutospacing="1"/>
      </w:pPr>
      <w:r w:rsidRPr="00AA6D50">
        <w:t>Team Leadership</w:t>
      </w:r>
    </w:p>
    <w:p w:rsidR="005E3D60" w:rsidRPr="00DB4237" w:rsidRDefault="008B2CBB">
      <w:pPr>
        <w:rPr>
          <w:rFonts w:ascii="Time new Roman" w:hAnsi="Time new Roman"/>
          <w:color w:val="000000"/>
        </w:rPr>
      </w:pPr>
      <w:r w:rsidRPr="00DB4237">
        <w:rPr>
          <w:rFonts w:ascii="Time new Roman" w:hAnsi="Time new Roman"/>
          <w:color w:val="000000"/>
          <w:sz w:val="20"/>
          <w:szCs w:val="20"/>
        </w:rPr>
        <w:br/>
      </w:r>
    </w:p>
    <w:sectPr w:rsidR="005E3D60" w:rsidRPr="00DB4237">
      <w:pgSz w:w="12240" w:h="15840"/>
      <w:pgMar w:top="720" w:right="720" w:bottom="720" w:left="720" w:header="0" w:footer="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6B0" w:rsidRDefault="00A746B0">
      <w:r>
        <w:separator/>
      </w:r>
    </w:p>
  </w:endnote>
  <w:endnote w:type="continuationSeparator" w:id="0">
    <w:p w:rsidR="00A746B0" w:rsidRDefault="00A7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">
    <w:altName w:val="Segoe Print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Segoe Print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Segoe Print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roman"/>
    <w:pitch w:val="default"/>
  </w:font>
  <w:font w:name="Noto Sans CJK SC">
    <w:altName w:val="Segoe Print"/>
    <w:charset w:val="00"/>
    <w:family w:val="auto"/>
    <w:pitch w:val="default"/>
  </w:font>
  <w:font w:name="Time new Roman">
    <w:altName w:val="Segoe Print"/>
    <w:charset w:val="01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6B0" w:rsidRDefault="00A746B0">
      <w:r>
        <w:separator/>
      </w:r>
    </w:p>
  </w:footnote>
  <w:footnote w:type="continuationSeparator" w:id="0">
    <w:p w:rsidR="00A746B0" w:rsidRDefault="00A7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205925"/>
    <w:multiLevelType w:val="multilevel"/>
    <w:tmpl w:val="BF205925"/>
    <w:lvl w:ilvl="0">
      <w:start w:val="1"/>
      <w:numFmt w:val="bullet"/>
      <w:lvlText w:val="●"/>
      <w:lvlJc w:val="left"/>
      <w:pPr>
        <w:tabs>
          <w:tab w:val="left" w:pos="0"/>
        </w:tabs>
        <w:ind w:left="360" w:hanging="360"/>
      </w:pPr>
      <w:rPr>
        <w:rFonts w:ascii="Noto Sans" w:hAnsi="Noto Sans" w:cs="Noto San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1800" w:hanging="360"/>
      </w:pPr>
      <w:rPr>
        <w:rFonts w:ascii="Noto Sans" w:hAnsi="Noto Sans" w:cs="Noto Sans" w:hint="default"/>
      </w:rPr>
    </w:lvl>
    <w:lvl w:ilvl="3">
      <w:start w:val="1"/>
      <w:numFmt w:val="bullet"/>
      <w:lvlText w:val="●"/>
      <w:lvlJc w:val="left"/>
      <w:pPr>
        <w:tabs>
          <w:tab w:val="left" w:pos="0"/>
        </w:tabs>
        <w:ind w:left="2520" w:hanging="360"/>
      </w:pPr>
      <w:rPr>
        <w:rFonts w:ascii="Noto Sans" w:hAnsi="Noto Sans" w:cs="Noto Sans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3960" w:hanging="360"/>
      </w:pPr>
      <w:rPr>
        <w:rFonts w:ascii="Noto Sans" w:hAnsi="Noto Sans" w:cs="Noto Sans" w:hint="default"/>
      </w:rPr>
    </w:lvl>
    <w:lvl w:ilvl="6">
      <w:start w:val="1"/>
      <w:numFmt w:val="bullet"/>
      <w:lvlText w:val="●"/>
      <w:lvlJc w:val="left"/>
      <w:pPr>
        <w:tabs>
          <w:tab w:val="left" w:pos="0"/>
        </w:tabs>
        <w:ind w:left="4680" w:hanging="360"/>
      </w:pPr>
      <w:rPr>
        <w:rFonts w:ascii="Noto Sans" w:hAnsi="Noto Sans" w:cs="Noto Sans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120" w:hanging="360"/>
      </w:pPr>
      <w:rPr>
        <w:rFonts w:ascii="Noto Sans" w:hAnsi="Noto Sans" w:cs="Noto Sans" w:hint="default"/>
      </w:rPr>
    </w:lvl>
  </w:abstractNum>
  <w:abstractNum w:abstractNumId="1" w15:restartNumberingAfterBreak="0">
    <w:nsid w:val="CF092B84"/>
    <w:multiLevelType w:val="multilevel"/>
    <w:tmpl w:val="CF092B84"/>
    <w:lvl w:ilvl="0">
      <w:start w:val="1"/>
      <w:numFmt w:val="bullet"/>
      <w:lvlText w:val="●"/>
      <w:lvlJc w:val="left"/>
      <w:pPr>
        <w:tabs>
          <w:tab w:val="left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bullet"/>
      <w:lvlText w:val="●"/>
      <w:lvlJc w:val="left"/>
      <w:pPr>
        <w:tabs>
          <w:tab w:val="left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left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left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16C2F23"/>
    <w:multiLevelType w:val="multilevel"/>
    <w:tmpl w:val="0E0E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7248D8"/>
    <w:multiLevelType w:val="multilevel"/>
    <w:tmpl w:val="8DB24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610BC0"/>
    <w:multiLevelType w:val="multilevel"/>
    <w:tmpl w:val="ED10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E526F1"/>
    <w:multiLevelType w:val="multilevel"/>
    <w:tmpl w:val="427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E6926"/>
    <w:multiLevelType w:val="multilevel"/>
    <w:tmpl w:val="2E80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E40A55"/>
    <w:multiLevelType w:val="multilevel"/>
    <w:tmpl w:val="28A8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FB66C4"/>
    <w:multiLevelType w:val="multilevel"/>
    <w:tmpl w:val="9692F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35418B"/>
    <w:multiLevelType w:val="multilevel"/>
    <w:tmpl w:val="7566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2823B7"/>
    <w:multiLevelType w:val="multilevel"/>
    <w:tmpl w:val="D99C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8176C4"/>
    <w:multiLevelType w:val="multilevel"/>
    <w:tmpl w:val="41D4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4411C4"/>
    <w:multiLevelType w:val="multilevel"/>
    <w:tmpl w:val="9306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ADCABA"/>
    <w:multiLevelType w:val="multilevel"/>
    <w:tmpl w:val="59ADCABA"/>
    <w:lvl w:ilvl="0">
      <w:start w:val="1"/>
      <w:numFmt w:val="bullet"/>
      <w:lvlText w:val="●"/>
      <w:lvlJc w:val="left"/>
      <w:pPr>
        <w:tabs>
          <w:tab w:val="left" w:pos="0"/>
        </w:tabs>
        <w:ind w:left="360" w:hanging="360"/>
      </w:pPr>
      <w:rPr>
        <w:rFonts w:ascii="Noto Sans" w:hAnsi="Noto Sans" w:cs="Noto Sans" w:hint="default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left" w:pos="0"/>
        </w:tabs>
        <w:ind w:left="1800" w:hanging="360"/>
      </w:pPr>
      <w:rPr>
        <w:rFonts w:ascii="Noto Sans" w:hAnsi="Noto Sans" w:cs="Noto Sans" w:hint="default"/>
      </w:rPr>
    </w:lvl>
    <w:lvl w:ilvl="3">
      <w:start w:val="1"/>
      <w:numFmt w:val="bullet"/>
      <w:lvlText w:val="●"/>
      <w:lvlJc w:val="left"/>
      <w:pPr>
        <w:tabs>
          <w:tab w:val="left" w:pos="0"/>
        </w:tabs>
        <w:ind w:left="2520" w:hanging="360"/>
      </w:pPr>
      <w:rPr>
        <w:rFonts w:ascii="Noto Sans" w:hAnsi="Noto Sans" w:cs="Noto Sans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left" w:pos="0"/>
        </w:tabs>
        <w:ind w:left="3960" w:hanging="360"/>
      </w:pPr>
      <w:rPr>
        <w:rFonts w:ascii="Noto Sans" w:hAnsi="Noto Sans" w:cs="Noto Sans" w:hint="default"/>
      </w:rPr>
    </w:lvl>
    <w:lvl w:ilvl="6">
      <w:start w:val="1"/>
      <w:numFmt w:val="bullet"/>
      <w:lvlText w:val="●"/>
      <w:lvlJc w:val="left"/>
      <w:pPr>
        <w:tabs>
          <w:tab w:val="left" w:pos="0"/>
        </w:tabs>
        <w:ind w:left="4680" w:hanging="360"/>
      </w:pPr>
      <w:rPr>
        <w:rFonts w:ascii="Noto Sans" w:hAnsi="Noto Sans" w:cs="Noto Sans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left" w:pos="0"/>
        </w:tabs>
        <w:ind w:left="6120" w:hanging="360"/>
      </w:pPr>
      <w:rPr>
        <w:rFonts w:ascii="Noto Sans" w:hAnsi="Noto Sans" w:cs="Noto Sans" w:hint="default"/>
      </w:rPr>
    </w:lvl>
  </w:abstractNum>
  <w:abstractNum w:abstractNumId="15" w15:restartNumberingAfterBreak="0">
    <w:nsid w:val="67F14A29"/>
    <w:multiLevelType w:val="multilevel"/>
    <w:tmpl w:val="A356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8E77A9"/>
    <w:multiLevelType w:val="multilevel"/>
    <w:tmpl w:val="E5CA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E10417"/>
    <w:multiLevelType w:val="multilevel"/>
    <w:tmpl w:val="2138E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8A47CD"/>
    <w:multiLevelType w:val="multilevel"/>
    <w:tmpl w:val="84AE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0"/>
  </w:num>
  <w:num w:numId="5">
    <w:abstractNumId w:val="11"/>
  </w:num>
  <w:num w:numId="6">
    <w:abstractNumId w:val="3"/>
  </w:num>
  <w:num w:numId="7">
    <w:abstractNumId w:val="18"/>
  </w:num>
  <w:num w:numId="8">
    <w:abstractNumId w:val="7"/>
  </w:num>
  <w:num w:numId="9">
    <w:abstractNumId w:val="4"/>
  </w:num>
  <w:num w:numId="10">
    <w:abstractNumId w:val="12"/>
  </w:num>
  <w:num w:numId="11">
    <w:abstractNumId w:val="13"/>
  </w:num>
  <w:num w:numId="12">
    <w:abstractNumId w:val="6"/>
  </w:num>
  <w:num w:numId="13">
    <w:abstractNumId w:val="8"/>
  </w:num>
  <w:num w:numId="14">
    <w:abstractNumId w:val="5"/>
  </w:num>
  <w:num w:numId="15">
    <w:abstractNumId w:val="17"/>
  </w:num>
  <w:num w:numId="16">
    <w:abstractNumId w:val="15"/>
  </w:num>
  <w:num w:numId="17">
    <w:abstractNumId w:val="16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60"/>
    <w:rsid w:val="00213DB0"/>
    <w:rsid w:val="004F32F6"/>
    <w:rsid w:val="005E3D60"/>
    <w:rsid w:val="0069502D"/>
    <w:rsid w:val="008B2CBB"/>
    <w:rsid w:val="00A356A0"/>
    <w:rsid w:val="00A746B0"/>
    <w:rsid w:val="00AA6D50"/>
    <w:rsid w:val="00D8416F"/>
    <w:rsid w:val="00DB4237"/>
    <w:rsid w:val="1AB5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7DFCC"/>
  <w15:docId w15:val="{DFE6BB57-4E0D-4834-B7F1-F3F2556D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pPr>
      <w:suppressAutoHyphens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List">
    <w:name w:val="List"/>
    <w:basedOn w:val="BodyText"/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t1">
    <w:name w:val="st1"/>
    <w:basedOn w:val="DefaultParagraphFont"/>
    <w:qFormat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address">
    <w:name w:val="address"/>
    <w:basedOn w:val="Normal"/>
    <w:qFormat/>
    <w:pPr>
      <w:spacing w:beforeAutospacing="1" w:afterAutospacing="1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uppressAutoHyphens/>
    </w:pPr>
    <w:rPr>
      <w:sz w:val="24"/>
      <w:szCs w:val="24"/>
    </w:rPr>
  </w:style>
  <w:style w:type="paragraph" w:customStyle="1" w:styleId="Revision1">
    <w:name w:val="Revision1"/>
    <w:uiPriority w:val="99"/>
    <w:semiHidden/>
    <w:qFormat/>
    <w:pPr>
      <w:suppressAutoHyphens/>
    </w:pPr>
    <w:rPr>
      <w:sz w:val="24"/>
      <w:szCs w:val="24"/>
    </w:rPr>
  </w:style>
  <w:style w:type="paragraph" w:customStyle="1" w:styleId="Time">
    <w:name w:val="Tim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z9oozO7zzCE9PF+c/+LKLo3oCLA==">CgMxLjA4AHIhMU9hdWEwMWhNOUJneFVhbWViN1JwUjJsNGhYWkNIekF1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Gulshan Idrees</cp:lastModifiedBy>
  <cp:revision>17</cp:revision>
  <dcterms:created xsi:type="dcterms:W3CDTF">2024-04-22T18:04:00Z</dcterms:created>
  <dcterms:modified xsi:type="dcterms:W3CDTF">2024-07-31T20:32:00Z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1033-12.2.0.16909</vt:lpwstr>
  </property>
  <property fmtid="{D5CDD505-2E9C-101B-9397-08002B2CF9AE}" pid="9" name="ICV">
    <vt:lpwstr>193A39C394694311B046AE8C18A972AA_13</vt:lpwstr>
  </property>
</Properties>
</file>